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54DD" w14:textId="77777777" w:rsidR="007C7D8E" w:rsidRDefault="007C7D8E" w:rsidP="00E600D7">
      <w:pPr>
        <w:pStyle w:val="Default"/>
        <w:ind w:left="4956"/>
        <w:rPr>
          <w:rFonts w:ascii="Times New Roman" w:hAnsi="Times New Roman" w:cs="Times New Roman"/>
          <w:b/>
        </w:rPr>
      </w:pPr>
    </w:p>
    <w:p w14:paraId="6C7BB7D6" w14:textId="77777777" w:rsidR="006432A9" w:rsidRDefault="006432A9" w:rsidP="00366217">
      <w:pPr>
        <w:pStyle w:val="Default"/>
        <w:ind w:left="4956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9F4791F" w14:textId="3F91C93A" w:rsidR="001B27A3" w:rsidRPr="00F30E39" w:rsidRDefault="001B27A3" w:rsidP="001B27A3">
      <w:pPr>
        <w:tabs>
          <w:tab w:val="num" w:pos="426"/>
        </w:tabs>
        <w:jc w:val="right"/>
        <w:rPr>
          <w:b/>
          <w:color w:val="000000"/>
          <w:sz w:val="22"/>
          <w:szCs w:val="22"/>
          <w:lang w:eastAsia="en-US"/>
        </w:rPr>
      </w:pPr>
      <w:r w:rsidRPr="00F30E39">
        <w:rPr>
          <w:b/>
          <w:color w:val="000000"/>
          <w:sz w:val="22"/>
          <w:szCs w:val="22"/>
          <w:lang w:eastAsia="en-US"/>
        </w:rPr>
        <w:t xml:space="preserve">Załącznik nr </w:t>
      </w:r>
      <w:r w:rsidR="000F0F59">
        <w:rPr>
          <w:b/>
          <w:color w:val="000000"/>
          <w:sz w:val="22"/>
          <w:szCs w:val="22"/>
          <w:lang w:eastAsia="en-US"/>
        </w:rPr>
        <w:t>5</w:t>
      </w:r>
      <w:r w:rsidRPr="00F30E39">
        <w:rPr>
          <w:b/>
          <w:color w:val="000000"/>
          <w:sz w:val="22"/>
          <w:szCs w:val="22"/>
          <w:lang w:eastAsia="en-US"/>
        </w:rPr>
        <w:t xml:space="preserve"> do zapytania ofertowego</w:t>
      </w:r>
    </w:p>
    <w:p w14:paraId="14661F28" w14:textId="77777777" w:rsidR="00345C2C" w:rsidRPr="00F30E39" w:rsidRDefault="00345C2C" w:rsidP="00345C2C">
      <w:pPr>
        <w:spacing w:line="259" w:lineRule="auto"/>
        <w:ind w:left="426"/>
        <w:rPr>
          <w:rFonts w:eastAsia="Arial"/>
          <w:color w:val="000000"/>
          <w:sz w:val="22"/>
          <w:szCs w:val="22"/>
        </w:rPr>
      </w:pPr>
      <w:r w:rsidRPr="00F30E39">
        <w:rPr>
          <w:rFonts w:eastAsia="Arial"/>
          <w:i/>
          <w:color w:val="000000"/>
          <w:sz w:val="22"/>
          <w:szCs w:val="22"/>
        </w:rPr>
        <w:t xml:space="preserve"> </w:t>
      </w:r>
    </w:p>
    <w:p w14:paraId="2CC60604" w14:textId="77777777" w:rsidR="00345C2C" w:rsidRPr="00F30E39" w:rsidRDefault="00345C2C" w:rsidP="00345C2C">
      <w:pPr>
        <w:spacing w:line="259" w:lineRule="auto"/>
        <w:ind w:left="426"/>
        <w:rPr>
          <w:rFonts w:eastAsia="Arial"/>
          <w:color w:val="000000"/>
          <w:sz w:val="22"/>
          <w:szCs w:val="22"/>
        </w:rPr>
      </w:pPr>
      <w:r w:rsidRPr="00F30E39">
        <w:rPr>
          <w:rFonts w:eastAsia="Arial"/>
          <w:i/>
          <w:color w:val="000000"/>
          <w:sz w:val="22"/>
          <w:szCs w:val="22"/>
        </w:rPr>
        <w:t xml:space="preserve"> </w:t>
      </w:r>
    </w:p>
    <w:p w14:paraId="649E060C" w14:textId="77777777" w:rsidR="000F0F59" w:rsidRDefault="000F0F59" w:rsidP="000F0F59">
      <w:pPr>
        <w:pStyle w:val="Akapitzlist"/>
        <w:autoSpaceDE w:val="0"/>
        <w:autoSpaceDN w:val="0"/>
        <w:adjustRightInd w:val="0"/>
        <w:ind w:left="9204" w:hanging="8211"/>
        <w:rPr>
          <w:rFonts w:ascii="Century Gothic" w:hAnsi="Century Gothic"/>
          <w:b/>
          <w:sz w:val="28"/>
          <w:szCs w:val="28"/>
        </w:rPr>
      </w:pPr>
    </w:p>
    <w:p w14:paraId="1D5AF6D1" w14:textId="77777777" w:rsidR="000F0F59" w:rsidRDefault="000F0F59" w:rsidP="000F0F59">
      <w:pPr>
        <w:jc w:val="center"/>
        <w:rPr>
          <w:b/>
        </w:rPr>
      </w:pPr>
      <w:r>
        <w:rPr>
          <w:b/>
        </w:rPr>
        <w:t xml:space="preserve">FORMULARZ CENOWY DO OFERTY </w:t>
      </w:r>
    </w:p>
    <w:p w14:paraId="44EEE967" w14:textId="2E56640E" w:rsidR="000F0F59" w:rsidRDefault="000F0F59" w:rsidP="000F0F59">
      <w:pPr>
        <w:suppressAutoHyphens/>
        <w:jc w:val="both"/>
        <w:rPr>
          <w:b/>
          <w:color w:val="000000" w:themeColor="text1"/>
        </w:rPr>
      </w:pPr>
      <w:r>
        <w:rPr>
          <w:b/>
        </w:rPr>
        <w:t xml:space="preserve">W POSTĘPOWANIU O UDZIELENIE ZAMÓWIENIA na </w:t>
      </w:r>
      <w:r w:rsidR="00954FB9">
        <w:rPr>
          <w:b/>
          <w:color w:val="000000" w:themeColor="text1"/>
        </w:rPr>
        <w:t>s</w:t>
      </w:r>
      <w:r w:rsidR="00954FB9" w:rsidRPr="00954FB9">
        <w:rPr>
          <w:b/>
          <w:color w:val="000000" w:themeColor="text1"/>
        </w:rPr>
        <w:t xml:space="preserve">ukcesywny zakup i dostawa materiałów biurowych – zużywalnych materiałów kreatywnych na potrzeby zajęć plastycznych </w:t>
      </w:r>
      <w:r w:rsidR="00335FE1">
        <w:rPr>
          <w:b/>
          <w:color w:val="000000" w:themeColor="text1"/>
        </w:rPr>
        <w:t xml:space="preserve">i manualnych </w:t>
      </w:r>
      <w:r w:rsidR="00954FB9" w:rsidRPr="00954FB9">
        <w:rPr>
          <w:b/>
          <w:color w:val="000000" w:themeColor="text1"/>
        </w:rPr>
        <w:t xml:space="preserve">w </w:t>
      </w:r>
      <w:proofErr w:type="spellStart"/>
      <w:r w:rsidR="00954FB9" w:rsidRPr="00954FB9">
        <w:rPr>
          <w:b/>
          <w:color w:val="000000" w:themeColor="text1"/>
        </w:rPr>
        <w:t>CAiWS</w:t>
      </w:r>
      <w:proofErr w:type="spellEnd"/>
      <w:r w:rsidR="00954FB9" w:rsidRPr="00954FB9">
        <w:rPr>
          <w:b/>
          <w:color w:val="000000" w:themeColor="text1"/>
        </w:rPr>
        <w:t xml:space="preserve"> w Starych Bielicach</w:t>
      </w:r>
    </w:p>
    <w:p w14:paraId="3FAF5F8A" w14:textId="77777777" w:rsidR="0068213C" w:rsidRDefault="0068213C" w:rsidP="000F0F59">
      <w:pPr>
        <w:suppressAutoHyphens/>
        <w:jc w:val="both"/>
        <w:rPr>
          <w:color w:val="000000" w:themeColor="text1"/>
        </w:rPr>
      </w:pPr>
    </w:p>
    <w:p w14:paraId="1FF72287" w14:textId="598A2072" w:rsidR="000F0F59" w:rsidRDefault="000F0F59" w:rsidP="000F0F59">
      <w:pPr>
        <w:autoSpaceDE w:val="0"/>
        <w:autoSpaceDN w:val="0"/>
        <w:adjustRightInd w:val="0"/>
        <w:jc w:val="both"/>
      </w:pPr>
      <w:r>
        <w:t xml:space="preserve">Oferta dot. zapytania ofertowego pn. </w:t>
      </w:r>
      <w:r w:rsidR="00954FB9">
        <w:rPr>
          <w:color w:val="000000"/>
          <w:sz w:val="22"/>
          <w:szCs w:val="22"/>
        </w:rPr>
        <w:t>Sukcesywny zakup i dostawa materiałów biurowych – zużywalnych materiałów kreatywnych na potrzeby zajęć plastycznych</w:t>
      </w:r>
      <w:r w:rsidR="00335FE1">
        <w:rPr>
          <w:color w:val="000000"/>
          <w:sz w:val="22"/>
          <w:szCs w:val="22"/>
        </w:rPr>
        <w:t xml:space="preserve"> i manualnych</w:t>
      </w:r>
      <w:r w:rsidR="00954FB9">
        <w:rPr>
          <w:color w:val="000000"/>
          <w:sz w:val="22"/>
          <w:szCs w:val="22"/>
        </w:rPr>
        <w:t xml:space="preserve"> w </w:t>
      </w:r>
      <w:proofErr w:type="spellStart"/>
      <w:r w:rsidR="00954FB9">
        <w:rPr>
          <w:color w:val="000000"/>
          <w:sz w:val="22"/>
          <w:szCs w:val="22"/>
        </w:rPr>
        <w:t>CAiWS</w:t>
      </w:r>
      <w:proofErr w:type="spellEnd"/>
      <w:r w:rsidR="00954FB9">
        <w:rPr>
          <w:color w:val="000000"/>
          <w:sz w:val="22"/>
          <w:szCs w:val="22"/>
        </w:rPr>
        <w:t xml:space="preserve"> w Starych Bielicach </w:t>
      </w:r>
      <w:r w:rsidRPr="000F0F59">
        <w:t>w ramach projektu partnerskiego „</w:t>
      </w:r>
      <w:proofErr w:type="spellStart"/>
      <w:r w:rsidRPr="000F0F59">
        <w:t>Social</w:t>
      </w:r>
      <w:proofErr w:type="spellEnd"/>
      <w:r w:rsidRPr="000F0F59">
        <w:t xml:space="preserve"> Silver”  nr FEPZ.06.18-IP.01-0026/24, współfinansowanego ze środków Europejskiego Funduszu Społecznego Plus w ramach programu Fundusze Europejskie dla </w:t>
      </w:r>
      <w:r w:rsidR="00954FB9">
        <w:t xml:space="preserve">Pomorza Zachodniego 2021-2027, </w:t>
      </w:r>
      <w:r w:rsidRPr="000F0F59">
        <w:t xml:space="preserve">Działanie: FEPZ.06.18, Nr naboru: FEPZ.06.18-IP.01-003/24 realizowanego przez Gminę Biesiekierz </w:t>
      </w:r>
      <w:r w:rsidR="00335FE1">
        <w:t>Centrum Usług Społecznych</w:t>
      </w:r>
      <w:r w:rsidRPr="000F0F59">
        <w:t xml:space="preserve"> w Biesiekierzu, 76-039 Biesiekierz 13</w:t>
      </w:r>
    </w:p>
    <w:p w14:paraId="45F10E45" w14:textId="77777777" w:rsidR="0068213C" w:rsidRPr="000F0F59" w:rsidRDefault="0068213C" w:rsidP="000F0F59">
      <w:pPr>
        <w:autoSpaceDE w:val="0"/>
        <w:autoSpaceDN w:val="0"/>
        <w:adjustRightInd w:val="0"/>
        <w:jc w:val="both"/>
      </w:pPr>
    </w:p>
    <w:p w14:paraId="147E9B00" w14:textId="63DC92C3" w:rsidR="000F0F59" w:rsidRDefault="000F0F59" w:rsidP="000F0F59">
      <w:pPr>
        <w:autoSpaceDE w:val="0"/>
        <w:autoSpaceDN w:val="0"/>
        <w:adjustRightInd w:val="0"/>
        <w:jc w:val="both"/>
      </w:pPr>
    </w:p>
    <w:p w14:paraId="396E5D38" w14:textId="77777777" w:rsidR="000F0F59" w:rsidRPr="00F30E39" w:rsidRDefault="000F0F59" w:rsidP="000F0F59">
      <w:pPr>
        <w:widowControl w:val="0"/>
        <w:autoSpaceDE w:val="0"/>
        <w:autoSpaceDN w:val="0"/>
        <w:adjustRightInd w:val="0"/>
        <w:spacing w:after="120"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F30E39">
        <w:rPr>
          <w:rFonts w:eastAsia="Calibri"/>
          <w:b/>
          <w:bCs/>
          <w:color w:val="000000"/>
          <w:sz w:val="22"/>
          <w:szCs w:val="22"/>
          <w:lang w:eastAsia="en-US"/>
        </w:rPr>
        <w:t>Dane dotyczące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6090"/>
      </w:tblGrid>
      <w:tr w:rsidR="000F0F59" w:rsidRPr="00F30E39" w14:paraId="7822F41C" w14:textId="77777777" w:rsidTr="00BA096B">
        <w:tc>
          <w:tcPr>
            <w:tcW w:w="3539" w:type="dxa"/>
          </w:tcPr>
          <w:p w14:paraId="59FAF93F" w14:textId="77777777" w:rsidR="000F0F59" w:rsidRPr="000F0F5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0F59">
              <w:rPr>
                <w:rFonts w:eastAsia="Calibri"/>
                <w:color w:val="000000"/>
                <w:sz w:val="20"/>
                <w:szCs w:val="20"/>
                <w:lang w:eastAsia="en-US"/>
              </w:rPr>
              <w:t>IMIĘ I NAZWISKO/NAZWA FIRMY</w:t>
            </w:r>
          </w:p>
        </w:tc>
        <w:tc>
          <w:tcPr>
            <w:tcW w:w="6090" w:type="dxa"/>
          </w:tcPr>
          <w:p w14:paraId="0C38BFCE" w14:textId="77777777" w:rsidR="000F0F59" w:rsidRPr="00F30E3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F0F59" w:rsidRPr="00F30E39" w14:paraId="3AB342BC" w14:textId="77777777" w:rsidTr="00BA096B">
        <w:tc>
          <w:tcPr>
            <w:tcW w:w="3539" w:type="dxa"/>
          </w:tcPr>
          <w:p w14:paraId="6FFBD1CD" w14:textId="77777777" w:rsidR="000F0F59" w:rsidRPr="000F0F5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0F59">
              <w:rPr>
                <w:rFonts w:eastAsia="Calibri"/>
                <w:color w:val="000000"/>
                <w:sz w:val="20"/>
                <w:szCs w:val="20"/>
                <w:lang w:eastAsia="en-US"/>
              </w:rPr>
              <w:t>ADRES ZAMIESZKANIA/SIEDZIBY</w:t>
            </w:r>
          </w:p>
        </w:tc>
        <w:tc>
          <w:tcPr>
            <w:tcW w:w="6090" w:type="dxa"/>
          </w:tcPr>
          <w:p w14:paraId="2AAC9A96" w14:textId="77777777" w:rsidR="000F0F59" w:rsidRPr="00F30E3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F0F59" w:rsidRPr="00F30E39" w14:paraId="605FF987" w14:textId="77777777" w:rsidTr="00BA096B">
        <w:tc>
          <w:tcPr>
            <w:tcW w:w="3539" w:type="dxa"/>
          </w:tcPr>
          <w:p w14:paraId="0A1402C3" w14:textId="77777777" w:rsidR="000F0F59" w:rsidRPr="000F0F5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0F59">
              <w:rPr>
                <w:rFonts w:eastAsia="Calibri"/>
                <w:color w:val="000000"/>
                <w:sz w:val="20"/>
                <w:szCs w:val="20"/>
                <w:lang w:eastAsia="en-US"/>
              </w:rPr>
              <w:t>NIP</w:t>
            </w:r>
          </w:p>
        </w:tc>
        <w:tc>
          <w:tcPr>
            <w:tcW w:w="6090" w:type="dxa"/>
          </w:tcPr>
          <w:p w14:paraId="3CBAABDC" w14:textId="77777777" w:rsidR="000F0F59" w:rsidRPr="00F30E3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F0F59" w:rsidRPr="00F30E39" w14:paraId="42BEEF22" w14:textId="77777777" w:rsidTr="00BA096B">
        <w:tc>
          <w:tcPr>
            <w:tcW w:w="3539" w:type="dxa"/>
          </w:tcPr>
          <w:p w14:paraId="5CF48B61" w14:textId="77777777" w:rsidR="000F0F59" w:rsidRPr="000F0F5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0F59">
              <w:rPr>
                <w:rFonts w:eastAsia="Calibri"/>
                <w:color w:val="000000"/>
                <w:sz w:val="20"/>
                <w:szCs w:val="20"/>
                <w:lang w:eastAsia="en-US"/>
              </w:rPr>
              <w:t>REGON</w:t>
            </w:r>
          </w:p>
        </w:tc>
        <w:tc>
          <w:tcPr>
            <w:tcW w:w="6090" w:type="dxa"/>
          </w:tcPr>
          <w:p w14:paraId="2C93F230" w14:textId="77777777" w:rsidR="000F0F59" w:rsidRPr="00F30E3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F0F59" w:rsidRPr="00F30E39" w14:paraId="429ACD5C" w14:textId="77777777" w:rsidTr="00BA096B">
        <w:tc>
          <w:tcPr>
            <w:tcW w:w="3539" w:type="dxa"/>
          </w:tcPr>
          <w:p w14:paraId="31E8C112" w14:textId="77777777" w:rsidR="000F0F59" w:rsidRPr="000F0F5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0F59">
              <w:rPr>
                <w:rFonts w:eastAsia="Calibri"/>
                <w:color w:val="000000"/>
                <w:sz w:val="20"/>
                <w:szCs w:val="20"/>
                <w:lang w:eastAsia="en-US"/>
              </w:rPr>
              <w:t>NR RACHUNKU BANKOWEGO</w:t>
            </w:r>
          </w:p>
        </w:tc>
        <w:tc>
          <w:tcPr>
            <w:tcW w:w="6090" w:type="dxa"/>
          </w:tcPr>
          <w:p w14:paraId="4943A196" w14:textId="77777777" w:rsidR="000F0F59" w:rsidRPr="00F30E3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F0F59" w:rsidRPr="00F30E39" w14:paraId="6D001F83" w14:textId="77777777" w:rsidTr="00BA096B">
        <w:tc>
          <w:tcPr>
            <w:tcW w:w="3539" w:type="dxa"/>
          </w:tcPr>
          <w:p w14:paraId="47C52268" w14:textId="77777777" w:rsidR="000F0F59" w:rsidRPr="000F0F5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0F59">
              <w:rPr>
                <w:rFonts w:eastAsia="Calibri"/>
                <w:color w:val="000000"/>
                <w:sz w:val="20"/>
                <w:szCs w:val="20"/>
                <w:lang w:eastAsia="en-US"/>
              </w:rPr>
              <w:t>OSOBA DO KONTAKTU</w:t>
            </w:r>
          </w:p>
        </w:tc>
        <w:tc>
          <w:tcPr>
            <w:tcW w:w="6090" w:type="dxa"/>
          </w:tcPr>
          <w:p w14:paraId="70C5BD68" w14:textId="77777777" w:rsidR="000F0F59" w:rsidRPr="00F30E3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F0F59" w:rsidRPr="00F30E39" w14:paraId="672D0B1F" w14:textId="77777777" w:rsidTr="00BA096B">
        <w:tc>
          <w:tcPr>
            <w:tcW w:w="3539" w:type="dxa"/>
          </w:tcPr>
          <w:p w14:paraId="38C5D19C" w14:textId="77777777" w:rsidR="000F0F59" w:rsidRPr="000F0F5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0F59">
              <w:rPr>
                <w:rFonts w:eastAsia="Calibri"/>
                <w:color w:val="000000"/>
                <w:sz w:val="20"/>
                <w:szCs w:val="20"/>
                <w:lang w:eastAsia="en-US"/>
              </w:rPr>
              <w:t>NR TELEFONU</w:t>
            </w:r>
          </w:p>
        </w:tc>
        <w:tc>
          <w:tcPr>
            <w:tcW w:w="6090" w:type="dxa"/>
          </w:tcPr>
          <w:p w14:paraId="1807329A" w14:textId="77777777" w:rsidR="000F0F59" w:rsidRPr="00F30E3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F0F59" w:rsidRPr="00F30E39" w14:paraId="6DEDC842" w14:textId="77777777" w:rsidTr="00BA096B">
        <w:tc>
          <w:tcPr>
            <w:tcW w:w="3539" w:type="dxa"/>
          </w:tcPr>
          <w:p w14:paraId="4610818C" w14:textId="77777777" w:rsidR="000F0F59" w:rsidRPr="000F0F5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0F59">
              <w:rPr>
                <w:rFonts w:eastAsia="Calibri"/>
                <w:color w:val="000000"/>
                <w:sz w:val="20"/>
                <w:szCs w:val="20"/>
                <w:lang w:eastAsia="en-US"/>
              </w:rPr>
              <w:t>ADRES E-MAIL</w:t>
            </w:r>
          </w:p>
        </w:tc>
        <w:tc>
          <w:tcPr>
            <w:tcW w:w="6090" w:type="dxa"/>
          </w:tcPr>
          <w:p w14:paraId="0246B72C" w14:textId="77777777" w:rsidR="000F0F59" w:rsidRPr="00F30E39" w:rsidRDefault="000F0F59" w:rsidP="00BA096B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3623FD8" w14:textId="77777777" w:rsidR="000F0F59" w:rsidRDefault="000F0F59" w:rsidP="000F0F59">
      <w:pPr>
        <w:tabs>
          <w:tab w:val="num" w:pos="426"/>
        </w:tabs>
        <w:jc w:val="right"/>
        <w:rPr>
          <w:color w:val="000000"/>
          <w:lang w:eastAsia="en-US"/>
        </w:rPr>
      </w:pPr>
    </w:p>
    <w:tbl>
      <w:tblPr>
        <w:tblW w:w="99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4961"/>
        <w:gridCol w:w="1134"/>
        <w:gridCol w:w="1134"/>
        <w:gridCol w:w="852"/>
        <w:gridCol w:w="993"/>
      </w:tblGrid>
      <w:tr w:rsidR="00D67877" w14:paraId="6913B98E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311B801" w14:textId="77777777" w:rsidR="00D67877" w:rsidRPr="00971154" w:rsidRDefault="00D67877" w:rsidP="00D67877">
            <w:pPr>
              <w:ind w:left="360"/>
              <w:rPr>
                <w:rFonts w:ascii="Arial Narrow" w:eastAsia="Arial" w:hAnsi="Arial Narrow" w:cs="Calibri"/>
                <w:b/>
                <w:color w:val="000000"/>
                <w:sz w:val="20"/>
                <w:szCs w:val="20"/>
              </w:rPr>
            </w:pPr>
            <w:proofErr w:type="spellStart"/>
            <w:r w:rsidRPr="00971154">
              <w:rPr>
                <w:rFonts w:ascii="Arial Narrow" w:eastAsia="Arial" w:hAnsi="Arial Narrow" w:cs="Calibri"/>
                <w:b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9CCC23F" w14:textId="77777777" w:rsidR="00D67877" w:rsidRPr="00971154" w:rsidRDefault="00D67877" w:rsidP="00D67877">
            <w:pPr>
              <w:rPr>
                <w:rFonts w:ascii="Arial Narrow" w:eastAsia="Arial" w:hAnsi="Arial Narrow" w:cs="Calibri"/>
                <w:b/>
                <w:color w:val="000000"/>
                <w:sz w:val="20"/>
                <w:szCs w:val="20"/>
              </w:rPr>
            </w:pPr>
            <w:r w:rsidRPr="00971154">
              <w:rPr>
                <w:rFonts w:ascii="Arial Narrow" w:eastAsia="Arial" w:hAnsi="Arial Narrow" w:cs="Calibri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F44DA74" w14:textId="77777777" w:rsidR="00D67877" w:rsidRPr="00971154" w:rsidRDefault="00D67877" w:rsidP="00D67877">
            <w:pPr>
              <w:ind w:left="2"/>
              <w:rPr>
                <w:rFonts w:ascii="Arial Narrow" w:eastAsia="Arial" w:hAnsi="Arial Narrow" w:cs="Calibri"/>
                <w:b/>
                <w:color w:val="000000"/>
                <w:sz w:val="18"/>
                <w:szCs w:val="18"/>
              </w:rPr>
            </w:pPr>
            <w:r w:rsidRPr="00971154">
              <w:rPr>
                <w:rFonts w:ascii="Arial Narrow" w:eastAsia="Arial" w:hAnsi="Arial Narrow" w:cs="Calibri"/>
                <w:b/>
                <w:color w:val="000000"/>
                <w:sz w:val="18"/>
                <w:szCs w:val="18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F7D7FBD" w14:textId="77777777" w:rsidR="00D67877" w:rsidRPr="00971154" w:rsidRDefault="00D67877" w:rsidP="00D67877">
            <w:pPr>
              <w:ind w:left="2"/>
              <w:rPr>
                <w:rFonts w:ascii="Arial Narrow" w:eastAsia="Arial" w:hAnsi="Arial Narrow" w:cs="Calibri"/>
                <w:b/>
                <w:color w:val="000000"/>
                <w:sz w:val="20"/>
                <w:szCs w:val="20"/>
              </w:rPr>
            </w:pPr>
            <w:r w:rsidRPr="00971154">
              <w:rPr>
                <w:rFonts w:ascii="Arial Narrow" w:eastAsia="Arial" w:hAnsi="Arial Narrow" w:cs="Calibri"/>
                <w:b/>
                <w:color w:val="000000"/>
                <w:sz w:val="20"/>
                <w:szCs w:val="20"/>
              </w:rPr>
              <w:t>Cena netto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4935" w14:textId="77777777" w:rsidR="00D67877" w:rsidRPr="00971154" w:rsidRDefault="00D67877" w:rsidP="00D67877">
            <w:pPr>
              <w:ind w:left="2"/>
              <w:rPr>
                <w:rFonts w:ascii="Arial Narrow" w:eastAsia="Arial" w:hAnsi="Arial Narrow" w:cs="Calibri"/>
                <w:b/>
                <w:color w:val="000000"/>
                <w:sz w:val="20"/>
                <w:szCs w:val="20"/>
              </w:rPr>
            </w:pPr>
            <w:r w:rsidRPr="00971154">
              <w:rPr>
                <w:rFonts w:ascii="Arial Narrow" w:eastAsia="Arial" w:hAnsi="Arial Narrow" w:cs="Calibri"/>
                <w:b/>
                <w:color w:val="000000"/>
                <w:sz w:val="20"/>
                <w:szCs w:val="20"/>
              </w:rPr>
              <w:t>VAT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3E09" w14:textId="77777777" w:rsidR="00D67877" w:rsidRPr="00971154" w:rsidRDefault="00D67877" w:rsidP="00D67877">
            <w:pPr>
              <w:ind w:left="2"/>
              <w:rPr>
                <w:rFonts w:ascii="Arial Narrow" w:eastAsia="Arial" w:hAnsi="Arial Narrow" w:cs="Calibri"/>
                <w:b/>
                <w:color w:val="000000"/>
                <w:sz w:val="20"/>
                <w:szCs w:val="20"/>
              </w:rPr>
            </w:pPr>
            <w:r w:rsidRPr="00971154">
              <w:rPr>
                <w:rFonts w:ascii="Arial Narrow" w:eastAsia="Arial" w:hAnsi="Arial Narrow" w:cs="Calibri"/>
                <w:b/>
                <w:color w:val="000000"/>
                <w:sz w:val="20"/>
                <w:szCs w:val="20"/>
              </w:rPr>
              <w:t>Cena brutto</w:t>
            </w:r>
          </w:p>
        </w:tc>
      </w:tr>
      <w:tr w:rsidR="00D67877" w14:paraId="5B0C0E3D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4C27812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both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3850B34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Pudełko drewniane – szkatułka 15x15 cm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20B9A5D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22DBEC5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755E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5CE8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2FED9997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88B31D1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F032234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Serwetki – mix wzór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643E15D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529504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778F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97DD8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BB38703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92A12B1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E1BEC29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 xml:space="preserve">Podkład wodny Medium </w:t>
            </w:r>
            <w:proofErr w:type="spellStart"/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decupage</w:t>
            </w:r>
            <w:proofErr w:type="spellEnd"/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, w słoiczku pojemność 110ml.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03FD542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BE5224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43A6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12F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582F4FD7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14F414C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888FE31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 xml:space="preserve">Medium transferowe </w:t>
            </w:r>
            <w:proofErr w:type="spellStart"/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decupage</w:t>
            </w:r>
            <w:proofErr w:type="spellEnd"/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, w słoiczku pojemność 110ml.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A8C61C4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68F460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DC89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3698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55E4210B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A16E29E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B00965F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 xml:space="preserve">Wosk matowy wygładzający </w:t>
            </w:r>
            <w:proofErr w:type="spellStart"/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decupage</w:t>
            </w:r>
            <w:proofErr w:type="spellEnd"/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, w słoiczku pojemność 110ml.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095A595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7FE349F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59C6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7FFE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77AE154" w14:textId="77777777" w:rsidTr="00971154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BD480CF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4" w:space="0" w:color="auto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25E4890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 xml:space="preserve">Werniks wodny satynowy </w:t>
            </w:r>
            <w:proofErr w:type="spellStart"/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decupage</w:t>
            </w:r>
            <w:proofErr w:type="spellEnd"/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, w słoiczku pojemność 110ml.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6127B1A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E097687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14E9F7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892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1CFF535D" w14:textId="77777777" w:rsidTr="00971154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02341E3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3A36A5F" w14:textId="751DBF9C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 xml:space="preserve">Klej do </w:t>
            </w:r>
            <w:proofErr w:type="spellStart"/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decupage</w:t>
            </w:r>
            <w:proofErr w:type="spellEnd"/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 xml:space="preserve"> z werniksem, w słoiczku </w:t>
            </w:r>
            <w:r w:rsidR="00971154" w:rsidRPr="00C931C9">
              <w:rPr>
                <w:rFonts w:eastAsia="Arial" w:cs="Calibri"/>
                <w:color w:val="000000"/>
                <w:sz w:val="20"/>
                <w:szCs w:val="20"/>
              </w:rPr>
              <w:t>pojemność</w:t>
            </w: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 xml:space="preserve"> 100ml.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F348E3C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E4177D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C64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2A39F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19A4487" w14:textId="77777777" w:rsidTr="00971154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A2DCFF6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A8FB42F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 xml:space="preserve">Werniks wodny matowy </w:t>
            </w:r>
            <w:proofErr w:type="spellStart"/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decupage</w:t>
            </w:r>
            <w:proofErr w:type="spellEnd"/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, w słoiczku pojemność 110ml.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600422C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2F7565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547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F45EB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DCFDBFB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643C80E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15EB933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Pędzel nylonowy, płaski, szerokość 2cm.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9F39399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07225A8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B6609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5676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18F2985E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A373AC6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3D68AE2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Farby akrylowe poj.250ml, różne kolory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89AC87B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50A025B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37A6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A5F0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C2EAFBB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DCC201F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AF9142A" w14:textId="77777777" w:rsidR="00D67877" w:rsidRPr="00C931C9" w:rsidRDefault="00D67877" w:rsidP="00D67877">
            <w:pPr>
              <w:ind w:hanging="10"/>
              <w:jc w:val="both"/>
              <w:rPr>
                <w:rFonts w:eastAsia="NSimSun"/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Pędzle do malowania farbami, zestaw 12 sztuk, w rozmiarach od 1 do 12,  z okrągłymi końcówkami nylonowe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0874D00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1A1C64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F698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F550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280B3E5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6189B3C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90821D8" w14:textId="77777777" w:rsidR="00D67877" w:rsidRPr="00C931C9" w:rsidRDefault="00D67877" w:rsidP="00D67877">
            <w:pPr>
              <w:ind w:hanging="10"/>
              <w:jc w:val="both"/>
              <w:rPr>
                <w:rFonts w:eastAsia="NSimSun"/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Pędzle gąbkowe, zestaw 5 sztuk, w rozmiarach 5cm, 4cm, 2,5cm, 2cm, 1cm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807152B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2C3C0D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47CF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9729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9C6EFA8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E823447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41C6AB3" w14:textId="77777777" w:rsidR="00D67877" w:rsidRPr="00C931C9" w:rsidRDefault="00D67877" w:rsidP="00D67877">
            <w:pPr>
              <w:jc w:val="both"/>
              <w:rPr>
                <w:rFonts w:eastAsia="NSimSun"/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Marker czarny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13625E1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557DBD6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9C4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FD9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B6FB8D4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FE503D4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FD0C955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Zeszyt papierów kolorowych samoprzylepnych brokatowych A4</w:t>
            </w:r>
            <w:r w:rsidRPr="00C931C9">
              <w:rPr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  <w:r w:rsidRPr="00C931C9">
              <w:rPr>
                <w:rFonts w:eastAsia="NSimSun"/>
                <w:sz w:val="20"/>
                <w:szCs w:val="20"/>
              </w:rPr>
              <w:t> ilość kartek: 8 kolory w zestawie: złoty, srebrny, pomarańczowy, czerwony, różowy, fioletowy, niebieski, zielony gramatura papieru: 150 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7C8C29B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BDE908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1557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7336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5B3B0D86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8129188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B65D344" w14:textId="77777777" w:rsidR="00D67877" w:rsidRPr="00C931C9" w:rsidRDefault="00D67877" w:rsidP="00D67877">
            <w:pPr>
              <w:ind w:hanging="10"/>
              <w:jc w:val="both"/>
              <w:rPr>
                <w:rFonts w:eastAsia="NSimSun"/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Wycinanki – mix kolor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C66AEC5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A4B97F5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1440E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B3CF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1D309D03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382BB4E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95848D9" w14:textId="77777777" w:rsidR="00D67877" w:rsidRPr="00C931C9" w:rsidRDefault="00D67877" w:rsidP="00D67877">
            <w:pPr>
              <w:ind w:hanging="10"/>
              <w:jc w:val="both"/>
              <w:rPr>
                <w:rFonts w:eastAsia="NSimSun"/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Papier techniczny kolorowy mix kolor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AEF786F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FEC1EBB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AEB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1B66F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8744B4D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D044A03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89851B2" w14:textId="77777777" w:rsidR="00D67877" w:rsidRPr="00C931C9" w:rsidRDefault="00D67877" w:rsidP="00D67877">
            <w:pPr>
              <w:ind w:hanging="10"/>
              <w:jc w:val="both"/>
              <w:rPr>
                <w:rFonts w:eastAsia="NSimSun"/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Żyłka mocna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682F633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92BE8E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DE39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0C6B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1E1CF76B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079881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165A568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Róże główki </w:t>
            </w:r>
            <w:proofErr w:type="spellStart"/>
            <w:r w:rsidRPr="00C931C9">
              <w:rPr>
                <w:sz w:val="20"/>
                <w:szCs w:val="20"/>
              </w:rPr>
              <w:t>wyrobowe</w:t>
            </w:r>
            <w:proofErr w:type="spellEnd"/>
            <w:r w:rsidRPr="00C931C9">
              <w:rPr>
                <w:sz w:val="20"/>
                <w:szCs w:val="20"/>
              </w:rPr>
              <w:t xml:space="preserve"> kwiatowe – mix kolorów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3874739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7C41147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93C7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21F9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75438ED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84C92EB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CAD336A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Piwonia główka </w:t>
            </w:r>
            <w:proofErr w:type="spellStart"/>
            <w:r w:rsidRPr="00C931C9">
              <w:rPr>
                <w:sz w:val="20"/>
                <w:szCs w:val="20"/>
              </w:rPr>
              <w:t>wyrobowa</w:t>
            </w:r>
            <w:proofErr w:type="spellEnd"/>
            <w:r w:rsidRPr="00C931C9">
              <w:rPr>
                <w:sz w:val="20"/>
                <w:szCs w:val="20"/>
              </w:rPr>
              <w:t xml:space="preserve"> – mix kolor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B9A2E84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4F762F6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2525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FBF9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2F625DC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518C227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1DD14C8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Główka kwiat lilia – mix kolorów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973027D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C335A58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88C9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3DF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99AE0DF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817449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FAE0168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Główka chryzantema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178DC5A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4AA6646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75C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3D5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5D2BDE10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5B1749A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3D2E427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Główka hortensja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C878C73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7240146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D10B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D5B1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2819C02B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6F2F6CF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1F34BB9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Gałązka wiśni – mix kolor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DACE108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C41CE2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0E6F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5E77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6FB6F13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EEDE94A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81BBA84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Floret plastikowy + gąbka brązowa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ACF0C88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420882F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578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AC5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5138B68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6E108F7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221C198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Floret plastikowy + Gąbka florystyczna zielona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40CEA91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E8F8A60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6C9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2C3B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1858ACE8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9D7E28E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A1B5040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Liście eukaliptusa - gałązka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4E2B252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7DFAC10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A51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8E4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1FA70253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CEE10D5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40878F8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Liście </w:t>
            </w:r>
            <w:proofErr w:type="spellStart"/>
            <w:r w:rsidRPr="00C931C9">
              <w:rPr>
                <w:sz w:val="20"/>
                <w:szCs w:val="20"/>
              </w:rPr>
              <w:t>ruskus</w:t>
            </w:r>
            <w:proofErr w:type="spellEnd"/>
            <w:r w:rsidRPr="00C931C9">
              <w:rPr>
                <w:sz w:val="20"/>
                <w:szCs w:val="20"/>
              </w:rPr>
              <w:t>- gałązka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415A7C7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DD21D2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A920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8E93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BB8B356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510F80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7070DA3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Gipsówka - gałązka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4A306CC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D489F1E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2807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55E1F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5F17FD3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7C4CF8C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45AF784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Świerk - gałązka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0D64BA2" w14:textId="0667955B" w:rsidR="00D67877" w:rsidRPr="00C931C9" w:rsidRDefault="003B7BF9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8206708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8E60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C50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A5B6C83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CC16792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2AEFC11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Kółko metalowe do stroika 30cm - srebrne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E090293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AB4988B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EFDB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527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BAA4D0B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05EB508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C53CCC6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 Aksamit z lodowym połyskiem – czerwony 20mb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5E38BBD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574BA4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65B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C30D6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F77A062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F5A8DE3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0023713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Aksamit ciemna zieleń – zielony 20mb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007A641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081B0A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DFF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C9A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2BDB9CA9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B507B5B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9995542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Pianka pod panele biała – 40mb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A68A0E9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AF205F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20E9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635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44A8954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315C9E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5EE5EFC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Opaska zaciskowa biała długość 15cm, 20cm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4BE9D65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FA9203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5561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56D9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F83840B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A835A4C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C2BD5F9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Kółko metalowe do stroika 20cm srebrne lub złote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8BC8C6B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463D257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3BFB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EE71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8690F5D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36D600E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60ACC8E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Ramka drewniana 30x30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7564AC2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47EF940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E0FE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05AD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E23DCF2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17F6442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F363362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Koralik/kulki/korale drewniane, średnica 8mm, ilość sztuk w opakowaniu 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D5E16BD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D9B05D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A169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26D7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5CEF5B8D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0E01DC2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0E28067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Koralik/kulki/korale drewniane, średnica 10mm, ilość sztuk w opakowaniu 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C64E2F5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563AE7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EBEE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0339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2325214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59812C1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614617D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Koralik/kulki/korale drewniane, średnica 20mm, ilość sztuk w opakowaniu 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6ECB70D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23741DE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BACF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9D3F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38E955B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F839B16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6E18252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Koralik/kulki/korale drewniane, średnica 30mm, ilość sztuk w opakowaniu 10.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45149C6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D87FD6F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504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D20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412C70E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0049CDA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C021409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Ołówek do szkicowania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6C789FF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005AC1E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C26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E80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862BC7E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F6B499D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1F3EA99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Węgiel kredowy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57BABE6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47E78D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75C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1AD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FB3FC87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EE5DBDB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3302F3B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Karton- tektura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A90DFFF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2EE134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5616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ABFE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257610CA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6EB84F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457A004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Klej – magik butelka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0A26F1B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28D146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C89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6DA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CB30ED1" w14:textId="77777777" w:rsidTr="00971154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D6EDCCA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1190F31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Motylki papierowe mini- gotowe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968B487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0E25DD5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9675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FDC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D562C28" w14:textId="77777777" w:rsidTr="00971154">
        <w:trPr>
          <w:trHeight w:val="2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C4C390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3337D01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color w:val="000000"/>
                <w:sz w:val="20"/>
                <w:szCs w:val="20"/>
              </w:rPr>
              <w:t>Celofan, folia przezroczysta, błyszcząca do pakowania prezentów, w rolce, rozmiar 50cmx80cm, w rolce 50 arkuszy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94F7E8E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9B6FCB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096D9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135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E4BE17A" w14:textId="77777777" w:rsidTr="00971154">
        <w:trPr>
          <w:trHeight w:val="2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DE8A072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0600BCF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color w:val="000000"/>
                <w:sz w:val="20"/>
                <w:szCs w:val="20"/>
              </w:rPr>
              <w:t>Tasiemka, wstążka satynowa, zielona, w rolce, szerokość taśmy, długość rolki 32m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FB1C83D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25B7CF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E68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D36CB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F2301A0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015EAD1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3DDF57E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color w:val="000000"/>
                <w:sz w:val="20"/>
                <w:szCs w:val="20"/>
              </w:rPr>
              <w:t xml:space="preserve">Tasiemka, wstążka satynowa, niebieska, w rolce, szerokość taśmy 6mm </w:t>
            </w:r>
            <w:proofErr w:type="spellStart"/>
            <w:r w:rsidRPr="00C931C9">
              <w:rPr>
                <w:rFonts w:eastAsia="NSimSun"/>
                <w:color w:val="000000"/>
                <w:sz w:val="20"/>
                <w:szCs w:val="20"/>
              </w:rPr>
              <w:t>6mm</w:t>
            </w:r>
            <w:proofErr w:type="spellEnd"/>
            <w:r w:rsidRPr="00C931C9">
              <w:rPr>
                <w:rFonts w:eastAsia="NSimSun"/>
                <w:color w:val="000000"/>
                <w:sz w:val="20"/>
                <w:szCs w:val="20"/>
              </w:rPr>
              <w:t>, długość rolki 32m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51FCB00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FBB998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209E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901B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5F36D119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D0229A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7039214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color w:val="000000"/>
                <w:sz w:val="20"/>
                <w:szCs w:val="20"/>
              </w:rPr>
              <w:t>Tasiemka, wstążka satynowa, złota, w rolce, szerokość taśmy 6mm, długość rolki 32m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F07D086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9D7748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3730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10E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FC6165E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500A218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4574FC8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color w:val="000000"/>
                <w:sz w:val="20"/>
                <w:szCs w:val="20"/>
              </w:rPr>
              <w:t>Wstążka satynowa, szerokość 10mm, w rolce, długość 20 metrów, różne kolory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49C760F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16A057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EB1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8550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84E83B7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D54F8D9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FDBA1D5" w14:textId="77777777" w:rsidR="00D67877" w:rsidRPr="00C931C9" w:rsidRDefault="00D67877" w:rsidP="00D67877">
            <w:pPr>
              <w:ind w:hanging="10"/>
              <w:jc w:val="both"/>
              <w:rPr>
                <w:rFonts w:eastAsia="NSimSun"/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Wstążka jutowa bielona szer. 4 cm w rolce o długości 5m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7DC2BBD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486D6D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CBA5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49D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CA72C28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71FFAEB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0E9D161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Wstążka jutowa bielona szer. 7 cm, w rolce, długość 5m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5123F11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80A5E4B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4B79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2DD5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102A9001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455C40A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94E6E60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Koronka bawełniana biała szer. 10mm długość 1mb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0ED424E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9154D4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82D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66D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5223F2BA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BE32737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464534D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Koronka bawełniana biała szer. 20mm długość 1mb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7DCA782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7130DB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866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4F3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5FF3887A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823A0F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9E1E916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Koronka bawełniana biała szer. 40mm długość 1mb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AB7B8ED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53E1DF6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333E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AB94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1BAA53C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CC7916E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F22EC06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Koronka bawełniana beżowa szer. 10mm długość 1mb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9C56B75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5B85A1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33F7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52E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43A2FBE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061AF4F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E8F529A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Koronka bawełniana beżowa szer. 20mm długość 1mb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B609CCF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46C9A40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6563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D146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D1A9D9F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746402C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D18C201" w14:textId="77777777" w:rsidR="00D67877" w:rsidRPr="00C931C9" w:rsidRDefault="00D67877" w:rsidP="00D67877">
            <w:pPr>
              <w:ind w:hanging="1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C931C9">
              <w:rPr>
                <w:rFonts w:eastAsia="Arial"/>
                <w:color w:val="000000"/>
                <w:sz w:val="20"/>
                <w:szCs w:val="20"/>
              </w:rPr>
              <w:t>Drut florystyczny 1kg, średnica 0,8 mm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9D7A163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0574B1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F84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BEC7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78E8309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11D85D3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4A3C34F" w14:textId="77777777" w:rsidR="00D67877" w:rsidRPr="00C931C9" w:rsidRDefault="00D67877" w:rsidP="00D67877">
            <w:pPr>
              <w:ind w:hanging="1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C931C9">
              <w:rPr>
                <w:rFonts w:eastAsia="Arial"/>
                <w:color w:val="000000"/>
                <w:sz w:val="20"/>
                <w:szCs w:val="20"/>
              </w:rPr>
              <w:t>Filc dekoracyjny - Zestaw różnokolorowych arkuszy z filcu o wym. 22,9 x 15,3 x 0,1 cm, mix. 10 kolorów (biały, żółty, pomarańczowy, czerwony, różowy, fioletowy, turkusowy, niebieski, jasnozielony i zielony), opakowanie 100 szt. (po 10 z każdego koloru)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9889327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78216E9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B70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148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2732390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145D8F2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FA08C3D" w14:textId="77777777" w:rsidR="00D67877" w:rsidRPr="00C931C9" w:rsidRDefault="00D67877" w:rsidP="00D67877">
            <w:pPr>
              <w:ind w:hanging="1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C931C9">
              <w:rPr>
                <w:rFonts w:eastAsia="Arial"/>
                <w:color w:val="000000"/>
                <w:sz w:val="20"/>
                <w:szCs w:val="20"/>
              </w:rPr>
              <w:t>Brokat ozdobny w sprayu 250ml mix kolorów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D30CF36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48A164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269F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6068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17697AA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628247A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D0C3C01" w14:textId="77777777" w:rsidR="00D67877" w:rsidRPr="00C931C9" w:rsidRDefault="00D67877" w:rsidP="00D67877">
            <w:pPr>
              <w:ind w:hanging="1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C931C9">
              <w:rPr>
                <w:rFonts w:eastAsia="Arial"/>
                <w:color w:val="000000"/>
                <w:sz w:val="20"/>
                <w:szCs w:val="20"/>
              </w:rPr>
              <w:t>Brokat sypki 20g mix kolorów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966CA7B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7729B8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C238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8A3F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5C96717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DA52E4B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4EDF5C5" w14:textId="77777777" w:rsidR="00D67877" w:rsidRPr="00C931C9" w:rsidRDefault="00D67877" w:rsidP="00D67877">
            <w:pPr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C931C9">
              <w:rPr>
                <w:rFonts w:eastAsia="Arial"/>
                <w:color w:val="000000"/>
                <w:sz w:val="20"/>
                <w:szCs w:val="20"/>
              </w:rPr>
              <w:t>Nożyczki do cięcia materiału 20cm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7FA7096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DBE2B8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5F10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3C92B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0C62FDC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A84A97B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E66C281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Pistolet do kleju na gorąco, moc 400W, średnica wkładu kleju 11,2 mm, średnica otworu wylotowego 2,5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7409B24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48C8A78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07FE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726B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6DD4697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E270595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A0DE5DE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rFonts w:eastAsia="NSimSun"/>
                <w:sz w:val="20"/>
                <w:szCs w:val="20"/>
              </w:rPr>
              <w:t>Klej do pistoletu na gorąco, bezbarwny, przezroczysty średnica wkładu 11mm, długość jednego wkładu 300mm, opakowanie 100szt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2384D16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4F24438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002A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32A60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A3F5EEB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1EA0505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9CF5587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Sklejka drewniana format 1,5x 90    2szt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210E52D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D34AD9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537B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6BBC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A341C00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C294717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69948DF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Gąbka biała 2cm gruba – 8mb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18D753E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AD7AA62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49C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C29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2E823635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C231859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969DAFC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Pianka brokatowa – biała, czerwona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D02C86B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ECF86AA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00C7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07DA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4F57B5B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466595B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57EEA8C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Arkusz A2 tektura- czerwony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0F8EBAE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8763E9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AF7AC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67C3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1F63E38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88A31E5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8A8DDE2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0"/>
                <w:szCs w:val="20"/>
              </w:rPr>
            </w:pPr>
            <w:r w:rsidRPr="00C931C9">
              <w:rPr>
                <w:rFonts w:eastAsia="Arial" w:cs="Calibri"/>
                <w:color w:val="000000"/>
                <w:sz w:val="20"/>
                <w:szCs w:val="20"/>
              </w:rPr>
              <w:t>Serwetka papierowa ażurowa - biała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154E9B6" w14:textId="77777777" w:rsidR="00D67877" w:rsidRPr="00C931C9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196D750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FCF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697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220C7F59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EBD8ADC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88513AF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Nożyczki do papieru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450F16D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04A95B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C938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5757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E011F98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47E2B88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758F513" w14:textId="77777777" w:rsidR="00D67877" w:rsidRPr="00C931C9" w:rsidRDefault="00D67877" w:rsidP="00D67877">
            <w:pPr>
              <w:ind w:hanging="10"/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Farby akwarelowe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ABE8642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A31803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DF7F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E32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0AEEDCA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C25F9F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7F23F70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Klej </w:t>
            </w:r>
            <w:proofErr w:type="spellStart"/>
            <w:r w:rsidRPr="00C931C9">
              <w:rPr>
                <w:sz w:val="20"/>
                <w:szCs w:val="20"/>
              </w:rPr>
              <w:t>magic</w:t>
            </w:r>
            <w:proofErr w:type="spellEnd"/>
            <w:r w:rsidRPr="00C931C9">
              <w:rPr>
                <w:sz w:val="20"/>
                <w:szCs w:val="20"/>
              </w:rPr>
              <w:t xml:space="preserve"> w sztyfcie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3785798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AC54CF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7FE4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42F1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721A49C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1E56136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7CF0DC9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Klej </w:t>
            </w:r>
            <w:proofErr w:type="spellStart"/>
            <w:r w:rsidRPr="00C931C9">
              <w:rPr>
                <w:sz w:val="20"/>
                <w:szCs w:val="20"/>
              </w:rPr>
              <w:t>vicol</w:t>
            </w:r>
            <w:proofErr w:type="spellEnd"/>
            <w:r w:rsidRPr="00C931C9">
              <w:rPr>
                <w:sz w:val="20"/>
                <w:szCs w:val="20"/>
              </w:rPr>
              <w:t xml:space="preserve"> w butelce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D50C891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F2B2669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  <w:p w14:paraId="156D6BC7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7EC5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1E5D" w14:textId="77777777" w:rsidR="00D67877" w:rsidRDefault="00D67877" w:rsidP="00D67877">
            <w:pPr>
              <w:ind w:hanging="10"/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8275892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0B4D1CE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3E1C392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Flakonik szklany – 15 cm wysoki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7189C11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62824D3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74AA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7893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2AB144E8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87DC996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CAB2C60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Drucik kreatywny mix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DD23126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3B44337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6899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AAB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D0E39FE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DAD54BE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D98DC69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Masa porcelanowa 1 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C4C6476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9B6E52B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AECF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35B5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C7F0262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5D3ABED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477773E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Gips 1 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6265EB0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90B659E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65CE0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EE98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20B51B3B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F8B0FD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  <w:bookmarkStart w:id="0" w:name="_Hlk216698632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4EA90D5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Masa plastyczna samoutwardzalna 1 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5C2EF02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257D8F9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999B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09E48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2D750CA4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EE26F9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FDECBF1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Koperty A5 błyszczące 10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142B438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7088FC0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9690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D5AC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AA8E895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E72AB71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0281347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Papier ozdobny biały A4 gruby 200 g 10 </w:t>
            </w:r>
            <w:proofErr w:type="spellStart"/>
            <w:r w:rsidRPr="00C931C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C783CC5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BC03153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1C6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AD6A3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C183AC6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CEF6CE7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831AC6B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Kółka drewniane 8 cm 10 </w:t>
            </w:r>
            <w:proofErr w:type="spellStart"/>
            <w:r w:rsidRPr="00C931C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4B037D3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75A60E9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9A85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ABEB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5FD54CE6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893A70E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37C97EE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Stożek styropianowy 28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DDD691E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2166DB3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690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84AAA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2CF2D40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4F3F809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E7F3AFF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Bombka styropianowa 10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2073EA7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AFB437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176C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A6E1C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14414B91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1079424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ACB0324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Bombka akrylowa – medalion 12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94479A8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2FC0C5B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CF3C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F1E8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1B9DA387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7FCBDF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60F65DF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Bombka drewniana płaska 10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7C3F301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34E42C7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CF3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D713A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7BC3D99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9972346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630F4DF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Papier ryżowy – arkusze A4 mix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F2ECA95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11E791D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3635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85F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54B43A7E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B9408A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91BA749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Anioł drewniany ze sklejki – 24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4ED6819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2BF52FC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6776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F281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11CE4CD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134E8E3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5D722A3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Album – baza do </w:t>
            </w:r>
            <w:proofErr w:type="spellStart"/>
            <w:r w:rsidRPr="00C931C9">
              <w:rPr>
                <w:sz w:val="20"/>
                <w:szCs w:val="20"/>
              </w:rPr>
              <w:t>scrapbookingu</w:t>
            </w:r>
            <w:proofErr w:type="spellEnd"/>
            <w:r w:rsidRPr="00C931C9">
              <w:rPr>
                <w:sz w:val="20"/>
                <w:szCs w:val="20"/>
              </w:rPr>
              <w:t xml:space="preserve"> 20x20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9587659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1C0F179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9131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BD4B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7E0F3E7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C825E5F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06B2A72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Teczka biała z gumką A4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A481947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AFE85AC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E467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F523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1542BD9C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BF9CABF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8E3D574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Markery AKRYLOWE mix kolorów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780BBB3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0ADA5E9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293FE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44187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5D85956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C70D87F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02E5D46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Torba bawełniana bez nadruku biała z długą rączką 38x42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DBD17CE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A46F759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1668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5E0A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35E2778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7E7F875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9336D88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Farby do tkanin mix kolorów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4FDC9C2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731D8AB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CCA6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4BC7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1DB72239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E1D206C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E71DCED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Sznurek bawełniany pleciony 5 mm, 100 m, różne kolory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1353628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16B7000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4972C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77C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EE253A9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5A8A8E5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26417E9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Sznurek bawełniany pleciony 3 mm, 100 m, różne kolory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4F5FA65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B93C9BC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285B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C1D07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93AA0E5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BB04421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4324F47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Sznurek bawełniany skręcany 3 mm, 100 m, różne kolory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9180D7E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ACA652D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5759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CFAA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234486F8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93B5FDC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5D95FA1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Zapięcie do torebki, złote, 4 cm,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F365BC3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36B0B21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A8CF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F366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9915E83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6FA95C3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6502020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Uchwyt do torebki , złoty, 4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AED2DA2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7FCA108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6914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EE73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1DB26011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8E38BED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C7BCFBF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Baza do koszyka, drewniana, okrągła, 25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4DDCB9E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BD968B5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A857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0179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55E8EFAE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F1C2F3C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74D0070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Szydełko zestaw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016BB41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31A7C0A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53C9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4326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EBBD8F8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43FCF1C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EF94A65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Skrzyneczka drewniana na butelkę do </w:t>
            </w:r>
            <w:proofErr w:type="spellStart"/>
            <w:r w:rsidRPr="00C931C9">
              <w:rPr>
                <w:sz w:val="20"/>
                <w:szCs w:val="20"/>
              </w:rPr>
              <w:t>decoupage</w:t>
            </w:r>
            <w:proofErr w:type="spellEnd"/>
            <w:r w:rsidRPr="00C931C9">
              <w:rPr>
                <w:sz w:val="20"/>
                <w:szCs w:val="20"/>
              </w:rPr>
              <w:t xml:space="preserve"> 35x10x10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CA8141B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7181CC3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42D39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A905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532524DE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77F65C1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D6F77C7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Jajko akrylowe 10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852DEE4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E3DA340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CA099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9D8F6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69B305D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30427C6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176A993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Podkład do stroika okrągły ze słomy 25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05453A8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E1A130B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83FC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91F1B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2284501B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A9B4CA8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2D89FF3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Sztuczne igliwie - gałązka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B7CFBBB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4D1EF3A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6A0D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305E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2EFEC76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901DA0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71502B2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Bombki mix kolorów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C15588E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9F31D05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3611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D736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FD3DFD6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94F4D66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259166C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Świeca 12 cm, śr. 6 cm 6szt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EBE1B4F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E2A52A8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D046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CDB8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8359F85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E3F0656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2E2D2CE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Świeca 27 cm, śr. 3 cm 10 </w:t>
            </w:r>
            <w:proofErr w:type="spellStart"/>
            <w:r w:rsidRPr="00C931C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2BE0033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E1A9CC9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B963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FA3B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6A2DE2E5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C359558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EAF3D9E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Plaster drewna śr. 12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3DB9890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A788EB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405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B54B7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249F294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D66530A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98C9D65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Gałązka świąteczna czerwone jagody mix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27F01CA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D744A8B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C9E20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041E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5986A13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9EBDF05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8D7B90E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Girlanda zielona igliwie 1 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16E319B1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15D5958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47BC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A4B4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42C33CA3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32A4F30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92CE10B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proofErr w:type="spellStart"/>
            <w:r w:rsidRPr="00C931C9">
              <w:rPr>
                <w:sz w:val="20"/>
                <w:szCs w:val="20"/>
              </w:rPr>
              <w:t>Powertex</w:t>
            </w:r>
            <w:proofErr w:type="spellEnd"/>
            <w:r w:rsidRPr="00C931C9">
              <w:rPr>
                <w:sz w:val="20"/>
                <w:szCs w:val="20"/>
              </w:rPr>
              <w:t xml:space="preserve"> 5 litrów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9C23F89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C0C2AC1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132F5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E327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32A52280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6FA2184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4E498CC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Gaza 15x15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0C6ADC3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105020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DD57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51E9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18367F4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04294D96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F92391A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Blok techniczny biały A3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7A56A77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FF2572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8F84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7E77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1E886340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937FBD7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3C55F37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 xml:space="preserve">Blok techniczny biały A4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5E2A156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25450B5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223F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9358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25C0C4D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71543E47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7E61431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Masa superlekka 100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60A172F1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CC36AE8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1A93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D608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00DDD673" w14:textId="77777777" w:rsidTr="00D67877">
        <w:trPr>
          <w:trHeight w:val="2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050E533" w14:textId="77777777" w:rsidR="00D67877" w:rsidRPr="00C931C9" w:rsidRDefault="00D67877" w:rsidP="00D67877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contextualSpacing w:val="0"/>
              <w:jc w:val="center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4A75BFDA" w14:textId="77777777" w:rsidR="00D67877" w:rsidRPr="00C931C9" w:rsidRDefault="00D67877" w:rsidP="00D67877">
            <w:pPr>
              <w:jc w:val="both"/>
              <w:rPr>
                <w:sz w:val="20"/>
                <w:szCs w:val="20"/>
              </w:rPr>
            </w:pPr>
            <w:r w:rsidRPr="00C931C9">
              <w:rPr>
                <w:sz w:val="20"/>
                <w:szCs w:val="20"/>
              </w:rPr>
              <w:t>Foremki silikonowe mix wzorów ornamenty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24DDE5F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  <w:r w:rsidRPr="00C931C9">
              <w:rPr>
                <w:rFonts w:eastAsia="Arial" w:cs="Calibri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2058A3A0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050C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619E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tr w:rsidR="00D67877" w14:paraId="7531F52D" w14:textId="77777777" w:rsidTr="00D67877">
        <w:trPr>
          <w:trHeight w:val="240"/>
          <w:jc w:val="center"/>
        </w:trPr>
        <w:tc>
          <w:tcPr>
            <w:tcW w:w="6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5978AA68" w14:textId="77777777" w:rsidR="00D67877" w:rsidRDefault="00D67877" w:rsidP="00D67877">
            <w:pPr>
              <w:jc w:val="center"/>
              <w:rPr>
                <w:b/>
                <w:sz w:val="20"/>
                <w:szCs w:val="20"/>
              </w:rPr>
            </w:pPr>
          </w:p>
          <w:p w14:paraId="052E2D34" w14:textId="77777777" w:rsidR="00D67877" w:rsidRDefault="00D67877" w:rsidP="00D67877">
            <w:pPr>
              <w:jc w:val="center"/>
              <w:rPr>
                <w:b/>
                <w:sz w:val="20"/>
                <w:szCs w:val="20"/>
              </w:rPr>
            </w:pPr>
            <w:r w:rsidRPr="00C931C9">
              <w:rPr>
                <w:b/>
                <w:sz w:val="20"/>
                <w:szCs w:val="20"/>
              </w:rPr>
              <w:t>RAZEM</w:t>
            </w:r>
          </w:p>
          <w:p w14:paraId="5788E587" w14:textId="77777777" w:rsidR="00D67877" w:rsidRPr="00C931C9" w:rsidRDefault="00D67877" w:rsidP="00D67877">
            <w:pPr>
              <w:jc w:val="both"/>
              <w:rPr>
                <w:rFonts w:eastAsia="Arial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2" w:type="dxa"/>
              <w:left w:w="108" w:type="dxa"/>
              <w:bottom w:w="0" w:type="dxa"/>
              <w:right w:w="115" w:type="dxa"/>
            </w:tcMar>
          </w:tcPr>
          <w:p w14:paraId="39DA4A61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43905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16C2" w14:textId="77777777" w:rsidR="00D67877" w:rsidRDefault="00D67877" w:rsidP="00D67877">
            <w:pPr>
              <w:jc w:val="both"/>
              <w:rPr>
                <w:rFonts w:eastAsia="Arial" w:cs="Calibri"/>
                <w:color w:val="000000"/>
                <w:sz w:val="21"/>
                <w:szCs w:val="21"/>
              </w:rPr>
            </w:pPr>
          </w:p>
        </w:tc>
      </w:tr>
      <w:bookmarkEnd w:id="0"/>
    </w:tbl>
    <w:p w14:paraId="172703EE" w14:textId="77777777" w:rsidR="000F0F59" w:rsidRDefault="000F0F59" w:rsidP="000F0F59">
      <w:pPr>
        <w:tabs>
          <w:tab w:val="num" w:pos="426"/>
        </w:tabs>
        <w:jc w:val="both"/>
        <w:rPr>
          <w:color w:val="000000"/>
          <w:lang w:eastAsia="en-US"/>
        </w:rPr>
      </w:pPr>
    </w:p>
    <w:p w14:paraId="4ECE8F16" w14:textId="77777777" w:rsidR="000F0F59" w:rsidRDefault="000F0F59" w:rsidP="000F0F59">
      <w:pPr>
        <w:tabs>
          <w:tab w:val="num" w:pos="426"/>
        </w:tabs>
        <w:jc w:val="right"/>
        <w:rPr>
          <w:color w:val="000000"/>
          <w:lang w:eastAsia="en-US"/>
        </w:rPr>
      </w:pPr>
    </w:p>
    <w:p w14:paraId="65541FB9" w14:textId="77777777" w:rsidR="000F0F59" w:rsidRDefault="000F0F59" w:rsidP="000F0F59">
      <w:pPr>
        <w:tabs>
          <w:tab w:val="num" w:pos="426"/>
        </w:tabs>
        <w:jc w:val="right"/>
        <w:rPr>
          <w:color w:val="000000"/>
          <w:lang w:eastAsia="en-US"/>
        </w:rPr>
      </w:pPr>
    </w:p>
    <w:p w14:paraId="6751E927" w14:textId="77777777" w:rsidR="000F0F59" w:rsidRDefault="000F0F59" w:rsidP="000F0F59">
      <w:pPr>
        <w:tabs>
          <w:tab w:val="num" w:pos="426"/>
        </w:tabs>
        <w:jc w:val="right"/>
        <w:rPr>
          <w:color w:val="000000"/>
          <w:lang w:eastAsia="en-US"/>
        </w:rPr>
      </w:pPr>
    </w:p>
    <w:p w14:paraId="4C6A5B0D" w14:textId="77777777" w:rsidR="000F0F59" w:rsidRDefault="000F0F59" w:rsidP="000F0F59">
      <w:pPr>
        <w:ind w:left="3540" w:right="-426"/>
        <w:rPr>
          <w:rFonts w:ascii="Calibri" w:hAnsi="Calibri" w:cs="Calibri"/>
          <w:sz w:val="20"/>
          <w:szCs w:val="20"/>
        </w:rPr>
      </w:pPr>
    </w:p>
    <w:p w14:paraId="77E89C6C" w14:textId="538EA08E" w:rsidR="00F30E39" w:rsidRDefault="000F0F59" w:rsidP="00802232">
      <w:pPr>
        <w:ind w:left="3540" w:right="-426"/>
        <w:rPr>
          <w:rFonts w:eastAsia="Arial"/>
          <w:b/>
          <w:color w:val="000000"/>
          <w:sz w:val="22"/>
          <w:szCs w:val="22"/>
        </w:rPr>
      </w:pPr>
      <w:r>
        <w:rPr>
          <w:sz w:val="20"/>
          <w:szCs w:val="20"/>
        </w:rPr>
        <w:t>Podpis i pieczęć osoby uprawnionej…………………………………………</w:t>
      </w:r>
    </w:p>
    <w:sectPr w:rsidR="00F30E39" w:rsidSect="00841282">
      <w:headerReference w:type="default" r:id="rId8"/>
      <w:type w:val="continuous"/>
      <w:pgSz w:w="11906" w:h="16838"/>
      <w:pgMar w:top="1417" w:right="1133" w:bottom="1276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F244F" w14:textId="77777777" w:rsidR="00AD0893" w:rsidRDefault="00AD0893" w:rsidP="00FD3691">
      <w:r>
        <w:separator/>
      </w:r>
    </w:p>
  </w:endnote>
  <w:endnote w:type="continuationSeparator" w:id="0">
    <w:p w14:paraId="3748E3A4" w14:textId="77777777" w:rsidR="00AD0893" w:rsidRDefault="00AD0893" w:rsidP="00FD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9B340" w14:textId="77777777" w:rsidR="00AD0893" w:rsidRDefault="00AD0893" w:rsidP="00FD3691">
      <w:r>
        <w:separator/>
      </w:r>
    </w:p>
  </w:footnote>
  <w:footnote w:type="continuationSeparator" w:id="0">
    <w:p w14:paraId="27EE7561" w14:textId="77777777" w:rsidR="00AD0893" w:rsidRDefault="00AD0893" w:rsidP="00FD3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A681C" w14:textId="34C54548" w:rsidR="00D67877" w:rsidRDefault="00D67877" w:rsidP="00AF16DE">
    <w:pPr>
      <w:pStyle w:val="Nagwek"/>
      <w:jc w:val="center"/>
    </w:pPr>
    <w:r>
      <w:rPr>
        <w:noProof/>
      </w:rPr>
      <w:drawing>
        <wp:inline distT="0" distB="0" distL="0" distR="0" wp14:anchorId="2C54DE1D" wp14:editId="4AAE6C07">
          <wp:extent cx="4819015" cy="47625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01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3" w15:restartNumberingAfterBreak="0">
    <w:nsid w:val="122246BE"/>
    <w:multiLevelType w:val="hybridMultilevel"/>
    <w:tmpl w:val="6AD84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F76F20"/>
    <w:multiLevelType w:val="hybridMultilevel"/>
    <w:tmpl w:val="C2860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683875">
    <w:abstractNumId w:val="4"/>
  </w:num>
  <w:num w:numId="2" w16cid:durableId="21142435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691"/>
    <w:rsid w:val="00000C7D"/>
    <w:rsid w:val="00006ADE"/>
    <w:rsid w:val="0001466D"/>
    <w:rsid w:val="00035A37"/>
    <w:rsid w:val="00052D29"/>
    <w:rsid w:val="00066457"/>
    <w:rsid w:val="00066F1F"/>
    <w:rsid w:val="00075CDE"/>
    <w:rsid w:val="000771E4"/>
    <w:rsid w:val="0008504B"/>
    <w:rsid w:val="000A13EF"/>
    <w:rsid w:val="000A7578"/>
    <w:rsid w:val="000C4B5F"/>
    <w:rsid w:val="000D5CD2"/>
    <w:rsid w:val="000F0F59"/>
    <w:rsid w:val="000F736C"/>
    <w:rsid w:val="001037D2"/>
    <w:rsid w:val="001062D8"/>
    <w:rsid w:val="0011434A"/>
    <w:rsid w:val="00115DDC"/>
    <w:rsid w:val="00126DFE"/>
    <w:rsid w:val="00137D6F"/>
    <w:rsid w:val="001500AD"/>
    <w:rsid w:val="001735AB"/>
    <w:rsid w:val="00176693"/>
    <w:rsid w:val="00177756"/>
    <w:rsid w:val="0019567D"/>
    <w:rsid w:val="001A7FED"/>
    <w:rsid w:val="001B1BAA"/>
    <w:rsid w:val="001B2799"/>
    <w:rsid w:val="001B27A3"/>
    <w:rsid w:val="001B5E7D"/>
    <w:rsid w:val="001D37E8"/>
    <w:rsid w:val="002052F2"/>
    <w:rsid w:val="00205374"/>
    <w:rsid w:val="00213123"/>
    <w:rsid w:val="00225620"/>
    <w:rsid w:val="00230AC7"/>
    <w:rsid w:val="002504B7"/>
    <w:rsid w:val="00280E43"/>
    <w:rsid w:val="00281420"/>
    <w:rsid w:val="00281F75"/>
    <w:rsid w:val="0028311D"/>
    <w:rsid w:val="00294262"/>
    <w:rsid w:val="002B2AB0"/>
    <w:rsid w:val="002C50CD"/>
    <w:rsid w:val="002F139C"/>
    <w:rsid w:val="0030295D"/>
    <w:rsid w:val="00320094"/>
    <w:rsid w:val="00321B0A"/>
    <w:rsid w:val="003262E1"/>
    <w:rsid w:val="00335FE1"/>
    <w:rsid w:val="00341A84"/>
    <w:rsid w:val="00345C2C"/>
    <w:rsid w:val="003649CA"/>
    <w:rsid w:val="00366217"/>
    <w:rsid w:val="00390E8B"/>
    <w:rsid w:val="003953B5"/>
    <w:rsid w:val="00396950"/>
    <w:rsid w:val="003B019C"/>
    <w:rsid w:val="003B615E"/>
    <w:rsid w:val="003B65CC"/>
    <w:rsid w:val="003B7BF9"/>
    <w:rsid w:val="003C13C2"/>
    <w:rsid w:val="003C51D7"/>
    <w:rsid w:val="003E1EFD"/>
    <w:rsid w:val="003E68E2"/>
    <w:rsid w:val="00405C81"/>
    <w:rsid w:val="00425446"/>
    <w:rsid w:val="00427854"/>
    <w:rsid w:val="00444767"/>
    <w:rsid w:val="00477808"/>
    <w:rsid w:val="004936B1"/>
    <w:rsid w:val="00494768"/>
    <w:rsid w:val="00494C28"/>
    <w:rsid w:val="004A0B83"/>
    <w:rsid w:val="004C4458"/>
    <w:rsid w:val="004D4276"/>
    <w:rsid w:val="00522EAA"/>
    <w:rsid w:val="005451AA"/>
    <w:rsid w:val="005758EF"/>
    <w:rsid w:val="0057746E"/>
    <w:rsid w:val="00591986"/>
    <w:rsid w:val="005C2FA5"/>
    <w:rsid w:val="005E354B"/>
    <w:rsid w:val="005E3C38"/>
    <w:rsid w:val="005E5A9A"/>
    <w:rsid w:val="00622035"/>
    <w:rsid w:val="006432A9"/>
    <w:rsid w:val="006536A6"/>
    <w:rsid w:val="0068213C"/>
    <w:rsid w:val="006825C3"/>
    <w:rsid w:val="00690DD2"/>
    <w:rsid w:val="006A693B"/>
    <w:rsid w:val="006B617A"/>
    <w:rsid w:val="006E2AED"/>
    <w:rsid w:val="006E6BEB"/>
    <w:rsid w:val="0070014B"/>
    <w:rsid w:val="0071365A"/>
    <w:rsid w:val="007430B6"/>
    <w:rsid w:val="00743736"/>
    <w:rsid w:val="00757FC0"/>
    <w:rsid w:val="00762DCA"/>
    <w:rsid w:val="0077629F"/>
    <w:rsid w:val="007877A8"/>
    <w:rsid w:val="0079433A"/>
    <w:rsid w:val="007C6532"/>
    <w:rsid w:val="007C7D8E"/>
    <w:rsid w:val="007D5FB1"/>
    <w:rsid w:val="007E2DE8"/>
    <w:rsid w:val="007F2C98"/>
    <w:rsid w:val="00802232"/>
    <w:rsid w:val="00805607"/>
    <w:rsid w:val="008115BD"/>
    <w:rsid w:val="00812189"/>
    <w:rsid w:val="00841282"/>
    <w:rsid w:val="00846DDD"/>
    <w:rsid w:val="00873084"/>
    <w:rsid w:val="00892BC9"/>
    <w:rsid w:val="00895A9A"/>
    <w:rsid w:val="00896113"/>
    <w:rsid w:val="008B1BEB"/>
    <w:rsid w:val="008D1E43"/>
    <w:rsid w:val="008D6A54"/>
    <w:rsid w:val="0090031A"/>
    <w:rsid w:val="00901B55"/>
    <w:rsid w:val="00954FB9"/>
    <w:rsid w:val="00960DB0"/>
    <w:rsid w:val="00971154"/>
    <w:rsid w:val="009813BF"/>
    <w:rsid w:val="0098799C"/>
    <w:rsid w:val="009A2832"/>
    <w:rsid w:val="009A3AC8"/>
    <w:rsid w:val="009B0D2A"/>
    <w:rsid w:val="009D5948"/>
    <w:rsid w:val="009F4B65"/>
    <w:rsid w:val="009F5472"/>
    <w:rsid w:val="00A002A4"/>
    <w:rsid w:val="00A003FD"/>
    <w:rsid w:val="00A16E96"/>
    <w:rsid w:val="00A34A7F"/>
    <w:rsid w:val="00A762C3"/>
    <w:rsid w:val="00A85FEA"/>
    <w:rsid w:val="00A95349"/>
    <w:rsid w:val="00AA1B3E"/>
    <w:rsid w:val="00AB233E"/>
    <w:rsid w:val="00AC7F78"/>
    <w:rsid w:val="00AD0893"/>
    <w:rsid w:val="00AF16DE"/>
    <w:rsid w:val="00B02EEB"/>
    <w:rsid w:val="00B137BB"/>
    <w:rsid w:val="00B54EF0"/>
    <w:rsid w:val="00B620F8"/>
    <w:rsid w:val="00B663AB"/>
    <w:rsid w:val="00BA096B"/>
    <w:rsid w:val="00BB5868"/>
    <w:rsid w:val="00BB5BC3"/>
    <w:rsid w:val="00BE2BD3"/>
    <w:rsid w:val="00C05DF8"/>
    <w:rsid w:val="00C25866"/>
    <w:rsid w:val="00C4681E"/>
    <w:rsid w:val="00C666A6"/>
    <w:rsid w:val="00C71A29"/>
    <w:rsid w:val="00C72307"/>
    <w:rsid w:val="00C7435B"/>
    <w:rsid w:val="00C77BA9"/>
    <w:rsid w:val="00CA0071"/>
    <w:rsid w:val="00CA349C"/>
    <w:rsid w:val="00CC1BE4"/>
    <w:rsid w:val="00CE1528"/>
    <w:rsid w:val="00D039FA"/>
    <w:rsid w:val="00D05CA2"/>
    <w:rsid w:val="00D1077E"/>
    <w:rsid w:val="00D212AA"/>
    <w:rsid w:val="00D37AAA"/>
    <w:rsid w:val="00D67877"/>
    <w:rsid w:val="00DC184A"/>
    <w:rsid w:val="00DC5630"/>
    <w:rsid w:val="00DD001C"/>
    <w:rsid w:val="00DF3468"/>
    <w:rsid w:val="00DF7E94"/>
    <w:rsid w:val="00E06E81"/>
    <w:rsid w:val="00E16A16"/>
    <w:rsid w:val="00E36613"/>
    <w:rsid w:val="00E42480"/>
    <w:rsid w:val="00E427FA"/>
    <w:rsid w:val="00E42FB9"/>
    <w:rsid w:val="00E5153E"/>
    <w:rsid w:val="00E600D7"/>
    <w:rsid w:val="00E90F4A"/>
    <w:rsid w:val="00E944ED"/>
    <w:rsid w:val="00EA53FA"/>
    <w:rsid w:val="00EB36C3"/>
    <w:rsid w:val="00EC1A44"/>
    <w:rsid w:val="00EC59FC"/>
    <w:rsid w:val="00ED6E52"/>
    <w:rsid w:val="00F02517"/>
    <w:rsid w:val="00F05406"/>
    <w:rsid w:val="00F154AD"/>
    <w:rsid w:val="00F30E39"/>
    <w:rsid w:val="00F31B56"/>
    <w:rsid w:val="00F35B66"/>
    <w:rsid w:val="00F4645E"/>
    <w:rsid w:val="00F47786"/>
    <w:rsid w:val="00F74042"/>
    <w:rsid w:val="00F81D37"/>
    <w:rsid w:val="00F82455"/>
    <w:rsid w:val="00F842FE"/>
    <w:rsid w:val="00F93BCD"/>
    <w:rsid w:val="00FD216E"/>
    <w:rsid w:val="00FD3691"/>
    <w:rsid w:val="00FE45B1"/>
    <w:rsid w:val="00F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47854"/>
  <w15:chartTrackingRefBased/>
  <w15:docId w15:val="{C8274354-B76E-485F-8138-7F6BA270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5E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C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6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691"/>
  </w:style>
  <w:style w:type="paragraph" w:styleId="Stopka">
    <w:name w:val="footer"/>
    <w:basedOn w:val="Normalny"/>
    <w:link w:val="StopkaZnak"/>
    <w:uiPriority w:val="99"/>
    <w:unhideWhenUsed/>
    <w:rsid w:val="00FD36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691"/>
  </w:style>
  <w:style w:type="paragraph" w:styleId="Tekstdymka">
    <w:name w:val="Balloon Text"/>
    <w:basedOn w:val="Normalny"/>
    <w:link w:val="TekstdymkaZnak"/>
    <w:uiPriority w:val="99"/>
    <w:semiHidden/>
    <w:unhideWhenUsed/>
    <w:rsid w:val="00FD36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69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Numerowanie,List Paragraph,Akapit z listą BS"/>
    <w:basedOn w:val="Normalny"/>
    <w:link w:val="AkapitzlistZnak"/>
    <w:qFormat/>
    <w:rsid w:val="00FF6F26"/>
    <w:pPr>
      <w:ind w:left="720"/>
      <w:contextualSpacing/>
    </w:pPr>
  </w:style>
  <w:style w:type="character" w:customStyle="1" w:styleId="AkapitzlistZnak">
    <w:name w:val="Akapit z listą Znak"/>
    <w:aliases w:val="CW_Lista Znak,Numerowanie Znak,List Paragraph Znak,Akapit z listą BS Znak"/>
    <w:link w:val="Akapitzlist"/>
    <w:qFormat/>
    <w:locked/>
    <w:rsid w:val="00F81D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00D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Z1-Zadozarzdzeniazdnia">
    <w:name w:val="Z1 - Zał. do zarządzenia z dnia"/>
    <w:rsid w:val="00E600D7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B5E7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425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45B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C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rsid w:val="00345C2C"/>
    <w:rPr>
      <w:color w:val="0000FF"/>
      <w:u w:val="single"/>
    </w:rPr>
  </w:style>
  <w:style w:type="paragraph" w:customStyle="1" w:styleId="Standard">
    <w:name w:val="Standard"/>
    <w:qFormat/>
    <w:rsid w:val="00BB5868"/>
    <w:pPr>
      <w:widowControl w:val="0"/>
      <w:suppressAutoHyphens/>
      <w:spacing w:after="0" w:line="240" w:lineRule="auto"/>
    </w:pPr>
    <w:rPr>
      <w:rFonts w:ascii="Liberation Serif" w:eastAsia="SimSun, 宋体" w:hAnsi="Liberation Serif" w:cs="Mangal"/>
      <w:kern w:val="2"/>
      <w:sz w:val="24"/>
      <w:szCs w:val="24"/>
      <w:lang w:eastAsia="zh-CN" w:bidi="hi-IN"/>
    </w:rPr>
  </w:style>
  <w:style w:type="character" w:customStyle="1" w:styleId="Mocnewyrnione">
    <w:name w:val="Mocne wyróżnione"/>
    <w:qFormat/>
    <w:rsid w:val="00066F1F"/>
    <w:rPr>
      <w:b/>
      <w:bCs/>
    </w:rPr>
  </w:style>
  <w:style w:type="character" w:styleId="Pogrubienie">
    <w:name w:val="Strong"/>
    <w:qFormat/>
    <w:rsid w:val="00115DDC"/>
    <w:rPr>
      <w:b/>
      <w:bCs/>
    </w:rPr>
  </w:style>
  <w:style w:type="paragraph" w:customStyle="1" w:styleId="Zawartotabeli">
    <w:name w:val="Zawartość tabeli"/>
    <w:basedOn w:val="Normalny"/>
    <w:qFormat/>
    <w:rsid w:val="00115DD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4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4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F3468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DF3468"/>
    <w:pPr>
      <w:widowControl w:val="0"/>
      <w:suppressAutoHyphens/>
      <w:jc w:val="both"/>
    </w:pPr>
    <w:rPr>
      <w:rFonts w:cs="Arial Unicode MS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F3468"/>
    <w:rPr>
      <w:rFonts w:ascii="Times New Roman" w:eastAsia="Times New Roman" w:hAnsi="Times New Roman" w:cs="Arial Unicode MS"/>
      <w:sz w:val="20"/>
      <w:szCs w:val="20"/>
      <w:lang w:eastAsia="ar-SA"/>
    </w:rPr>
  </w:style>
  <w:style w:type="table" w:customStyle="1" w:styleId="TableGrid1">
    <w:name w:val="TableGrid1"/>
    <w:rsid w:val="00052D2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052D2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C2975-F4EF-48A8-9D20-EB3D6C3B8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1099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Główczyk-Kowalczyk</dc:creator>
  <cp:keywords/>
  <dc:description/>
  <cp:lastModifiedBy>Administrator</cp:lastModifiedBy>
  <cp:revision>2</cp:revision>
  <cp:lastPrinted>2025-03-20T07:02:00Z</cp:lastPrinted>
  <dcterms:created xsi:type="dcterms:W3CDTF">2026-01-31T14:11:00Z</dcterms:created>
  <dcterms:modified xsi:type="dcterms:W3CDTF">2026-01-31T14:11:00Z</dcterms:modified>
</cp:coreProperties>
</file>